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C3" w:rsidRDefault="00CA24FB">
      <w:pPr>
        <w:pStyle w:val="Heading1"/>
        <w:rPr>
          <w:rFonts w:asciiTheme="majorBidi" w:hAnsiTheme="majorBidi"/>
          <w:sz w:val="32"/>
          <w:szCs w:val="32"/>
          <w:u w:val="single"/>
        </w:rPr>
      </w:pPr>
      <w:r w:rsidRPr="00CA24FB">
        <w:rPr>
          <w:rFonts w:asciiTheme="majorBidi" w:hAnsiTheme="majorBidi"/>
          <w:color w:val="FF0000"/>
          <w:sz w:val="32"/>
          <w:szCs w:val="32"/>
          <w:u w:val="single"/>
        </w:rPr>
        <w:t>PERSONALITY – Describing People</w:t>
      </w:r>
    </w:p>
    <w:p w:rsidR="00CA24FB" w:rsidRPr="00CA24FB" w:rsidRDefault="00CA24FB" w:rsidP="00CA24FB"/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Friendly</w:t>
      </w: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:</w:t>
      </w:r>
      <w:r>
        <w:t xml:space="preserve"> 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>My teacher is very friendly; she always smiles and helps everyone.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Talkative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: My cousin is </w:t>
      </w:r>
      <w:proofErr w:type="gramStart"/>
      <w:r w:rsidRPr="00CA24FB">
        <w:rPr>
          <w:rFonts w:asciiTheme="majorBidi" w:hAnsiTheme="majorBidi" w:cstheme="majorBidi"/>
          <w:b/>
          <w:bCs/>
          <w:sz w:val="28"/>
          <w:szCs w:val="28"/>
        </w:rPr>
        <w:t>really talkative</w:t>
      </w:r>
      <w:proofErr w:type="gramEnd"/>
      <w:r w:rsidRPr="00CA24FB">
        <w:rPr>
          <w:rFonts w:asciiTheme="majorBidi" w:hAnsiTheme="majorBidi" w:cstheme="majorBidi"/>
          <w:b/>
          <w:bCs/>
          <w:sz w:val="28"/>
          <w:szCs w:val="28"/>
        </w:rPr>
        <w:t>; he never stops chatting!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Generous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>: My father is generous; he loves to share his food with others.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Kind: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>Sara is kind to everyone, even to strangers.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Lazy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proofErr w:type="gramStart"/>
      <w:r w:rsidRPr="00CA24FB">
        <w:rPr>
          <w:rFonts w:asciiTheme="majorBidi" w:hAnsiTheme="majorBidi" w:cstheme="majorBidi"/>
          <w:b/>
          <w:bCs/>
          <w:sz w:val="28"/>
          <w:szCs w:val="28"/>
        </w:rPr>
        <w:t>I’m</w:t>
      </w:r>
      <w:proofErr w:type="gramEnd"/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sometimes lazy on weekends and don’t want to do anything.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Funny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>: My best friend is so funny; she always makes me laugh.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Smart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>: Adam is very smart; he always gets the best grades in class.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Shy: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My littl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e brother is shy; he </w:t>
      </w:r>
      <w:proofErr w:type="gramStart"/>
      <w:r w:rsidRPr="00CA24FB">
        <w:rPr>
          <w:rFonts w:asciiTheme="majorBidi" w:hAnsiTheme="majorBidi" w:cstheme="majorBidi"/>
          <w:b/>
          <w:bCs/>
          <w:sz w:val="28"/>
          <w:szCs w:val="28"/>
        </w:rPr>
        <w:t>doesn’t</w:t>
      </w:r>
      <w:proofErr w:type="gramEnd"/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like talking to new people.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Cheap: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CA24FB">
        <w:rPr>
          <w:rFonts w:asciiTheme="majorBidi" w:hAnsiTheme="majorBidi" w:cstheme="majorBidi"/>
          <w:b/>
          <w:bCs/>
          <w:sz w:val="28"/>
          <w:szCs w:val="28"/>
        </w:rPr>
        <w:t>He’s</w:t>
      </w:r>
      <w:proofErr w:type="gramEnd"/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so cheap that he never wants to pay for anything.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Extroverted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>: My friend Rami is extroverted; he enjoys meeting new people.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Hardworking: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My mother is hardworking; she never gives up until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she finishes her job.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Quiet: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CA24FB">
        <w:rPr>
          <w:rFonts w:asciiTheme="majorBidi" w:hAnsiTheme="majorBidi" w:cstheme="majorBidi"/>
          <w:b/>
          <w:bCs/>
          <w:sz w:val="28"/>
          <w:szCs w:val="28"/>
        </w:rPr>
        <w:t>I’m</w:t>
      </w:r>
      <w:proofErr w:type="gramEnd"/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quiet in class, but I talk a lot with my friends.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color w:val="00B0F0"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Serious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>: Our math teacher is very serious; he rarely smiles</w:t>
      </w: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Stupid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>: It was a stupid mistake, but I learned from it.</w:t>
      </w:r>
    </w:p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Unfriendly: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The new student seems unfriendly; he </w:t>
      </w:r>
      <w:proofErr w:type="gramStart"/>
      <w:r w:rsidRPr="00CA24FB">
        <w:rPr>
          <w:rFonts w:asciiTheme="majorBidi" w:hAnsiTheme="majorBidi" w:cstheme="majorBidi"/>
          <w:b/>
          <w:bCs/>
          <w:sz w:val="28"/>
          <w:szCs w:val="28"/>
        </w:rPr>
        <w:t>doesn’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>t</w:t>
      </w:r>
      <w:proofErr w:type="gramEnd"/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talk to anyone.</w:t>
      </w:r>
    </w:p>
    <w:bookmarkEnd w:id="0"/>
    <w:p w:rsidR="006564C3" w:rsidRPr="00CA24FB" w:rsidRDefault="00CA24FB" w:rsidP="00CA24F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A24FB">
        <w:rPr>
          <w:rFonts w:asciiTheme="majorBidi" w:hAnsiTheme="majorBidi" w:cstheme="majorBidi"/>
          <w:b/>
          <w:bCs/>
          <w:color w:val="00B0F0"/>
          <w:sz w:val="28"/>
          <w:szCs w:val="28"/>
        </w:rPr>
        <w:t>Unkind:</w:t>
      </w:r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CA24FB">
        <w:rPr>
          <w:rFonts w:asciiTheme="majorBidi" w:hAnsiTheme="majorBidi" w:cstheme="majorBidi"/>
          <w:b/>
          <w:bCs/>
          <w:sz w:val="28"/>
          <w:szCs w:val="28"/>
        </w:rPr>
        <w:t>It’s</w:t>
      </w:r>
      <w:proofErr w:type="gramEnd"/>
      <w:r w:rsidRPr="00CA24FB">
        <w:rPr>
          <w:rFonts w:asciiTheme="majorBidi" w:hAnsiTheme="majorBidi" w:cstheme="majorBidi"/>
          <w:b/>
          <w:bCs/>
          <w:sz w:val="28"/>
          <w:szCs w:val="28"/>
        </w:rPr>
        <w:t xml:space="preserve"> unkind to laugh at people when they make mistakes.</w:t>
      </w:r>
    </w:p>
    <w:sectPr w:rsidR="006564C3" w:rsidRPr="00CA24FB" w:rsidSect="00CA24FB">
      <w:pgSz w:w="12240" w:h="15840"/>
      <w:pgMar w:top="1440" w:right="616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A451C9"/>
    <w:multiLevelType w:val="hybridMultilevel"/>
    <w:tmpl w:val="B7C0EC9C"/>
    <w:lvl w:ilvl="0" w:tplc="C3E4B5C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564C3"/>
    <w:rsid w:val="00AA1D8D"/>
    <w:rsid w:val="00B47730"/>
    <w:rsid w:val="00CA24FB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78D55C"/>
  <w14:defaultImageDpi w14:val="300"/>
  <w15:docId w15:val="{6E897040-415D-4522-8702-1DADD326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84F5D4-F6A5-4A88-B261-643054D5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ahlam</cp:lastModifiedBy>
  <cp:revision>2</cp:revision>
  <dcterms:created xsi:type="dcterms:W3CDTF">2013-12-23T23:15:00Z</dcterms:created>
  <dcterms:modified xsi:type="dcterms:W3CDTF">2025-10-06T22:03:00Z</dcterms:modified>
  <cp:category/>
</cp:coreProperties>
</file>